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4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9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中医络病学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(029001—004)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中西临23（灵素）班;中西临232;中西临231;中西临233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中医络病学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(r029001—001)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